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Data Protection Officer Appointment Letter</w:t>
      </w:r>
    </w:p>
    <w:p>
      <w:r>
        <w:rPr>
          <w:b w:val="0"/>
          <w:i/>
        </w:rPr>
        <w:t>Xyberteq Innovations Sdn. Bhd. | Company No: 201701035190 (1249361-M)</w:t>
      </w:r>
    </w:p>
    <w:p>
      <w:r>
        <w:rPr>
          <w:b w:val="0"/>
          <w:i/>
        </w:rPr>
        <w:t>No.14, Persiaran Damansara Endah, Damansara Endah, Damansara Heights, 50490 Kuala Lumpur, Malaysia</w:t>
      </w:r>
    </w:p>
    <w:p>
      <w:r>
        <w:rPr>
          <w:b w:val="0"/>
          <w:i/>
        </w:rPr>
        <w:t>Date: November 12, 2025</w:t>
      </w:r>
    </w:p>
    <w:p/>
    <w:p>
      <w:pPr>
        <w:pStyle w:val="Heading1"/>
      </w:pPr>
      <w:r>
        <w:t>Appointment</w:t>
      </w:r>
    </w:p>
    <w:p>
      <w:r>
        <w:rPr>
          <w:b w:val="0"/>
          <w:i w:val="0"/>
        </w:rPr>
        <w:t>Xyberteq Innovations Sdn. Bhd. hereby designates the Data Protection Officer (DPO) in accordance with GDPR Article 37 and PDPA requirements.</w:t>
      </w:r>
    </w:p>
    <w:p>
      <w:r>
        <w:rPr>
          <w:b w:val="0"/>
          <w:i w:val="0"/>
        </w:rPr>
        <w:t>The DPO shall report to the highest management level.</w:t>
      </w:r>
    </w:p>
    <w:p>
      <w:pPr>
        <w:pStyle w:val="Heading1"/>
      </w:pPr>
      <w:r>
        <w:t>Responsibilities</w:t>
      </w:r>
    </w:p>
    <w:p>
      <w:r>
        <w:rPr>
          <w:b w:val="0"/>
          <w:i w:val="0"/>
        </w:rPr>
        <w:t>Inform and advise on data protection obligations.</w:t>
      </w:r>
    </w:p>
    <w:p>
      <w:r>
        <w:rPr>
          <w:b w:val="0"/>
          <w:i w:val="0"/>
        </w:rPr>
        <w:t>Monitor compliance and assign ownership of controls.</w:t>
      </w:r>
    </w:p>
    <w:p>
      <w:r>
        <w:rPr>
          <w:b w:val="0"/>
          <w:i w:val="0"/>
        </w:rPr>
        <w:t>Advise on DPIAs and monitor performance.</w:t>
      </w:r>
    </w:p>
    <w:p>
      <w:r>
        <w:rPr>
          <w:b w:val="0"/>
          <w:i w:val="0"/>
        </w:rPr>
        <w:t>Cooperate with supervisory authorities and act as contact point.</w:t>
      </w:r>
    </w:p>
    <w:p>
      <w:r>
        <w:rPr>
          <w:b w:val="0"/>
          <w:i w:val="0"/>
        </w:rPr>
        <w:t>Maintain records (ROPA, SARs, breaches) and training programmes.</w:t>
      </w:r>
    </w:p>
    <w:p>
      <w:pPr>
        <w:pStyle w:val="Heading1"/>
      </w:pPr>
      <w:r>
        <w:t>Resources &amp; Independence</w:t>
      </w:r>
    </w:p>
    <w:p>
      <w:r>
        <w:rPr>
          <w:b w:val="0"/>
          <w:i w:val="0"/>
        </w:rPr>
        <w:t>The DPO will be provided necessary resources and shall not be instructed regarding exercise of tasks.</w:t>
      </w:r>
    </w:p>
    <w:p>
      <w:pPr>
        <w:pStyle w:val="Heading1"/>
      </w:pPr>
      <w:r>
        <w:t>Contact</w:t>
      </w:r>
    </w:p>
    <w:p>
      <w:r>
        <w:rPr>
          <w:b w:val="0"/>
          <w:i w:val="0"/>
        </w:rPr>
        <w:t>Primary contact: privacy@xyberteq.com</w:t>
      </w:r>
    </w:p>
    <w:p>
      <w:pPr>
        <w:pStyle w:val="Heading1"/>
      </w:pPr>
      <w:r>
        <w:t>Signature</w:t>
      </w:r>
    </w:p>
    <w:p>
      <w:r>
        <w:rPr>
          <w:b w:val="0"/>
          <w:i w:val="0"/>
        </w:rPr>
        <w:t>For and on behalf of Xyberteq Innovations Sdn. Bhd.</w:t>
      </w:r>
    </w:p>
    <w:p>
      <w:r>
        <w:rPr>
          <w:b w:val="0"/>
          <w:i w:val="0"/>
        </w:rPr>
        <w:t>Name: ____________________</w:t>
      </w:r>
    </w:p>
    <w:p>
      <w:r>
        <w:rPr>
          <w:b w:val="0"/>
          <w:i w:val="0"/>
        </w:rPr>
        <w:t>Title: ____________________</w:t>
      </w:r>
    </w:p>
    <w:p>
      <w:r>
        <w:rPr>
          <w:b w:val="0"/>
          <w:i w:val="0"/>
        </w:rPr>
        <w:t>Signature: ____________________</w:t>
      </w:r>
    </w:p>
    <w:p>
      <w:r>
        <w:rPr>
          <w:b w:val="0"/>
          <w:i w:val="0"/>
        </w:rPr>
        <w:t>Date: 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